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Vorraum Technikraum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99496420" name="799c0400-8e24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50248209" name="799c0400-8e24-11f0-8bfa-8be5e3f04202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Vorraum Technikraum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049444158" name="9cb77140-8e24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36649832" name="9cb77140-8e24-11f0-8bfa-8be5e3f04202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Technikraum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5998926" name="0a1926c0-8e25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10178902" name="0a1926c0-8e25-11f0-8bfa-8be5e3f04202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Technikraum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037232903" name="2ea7ac00-8e25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57011344" name="2ea7ac00-8e25-11f0-8bfa-8be5e3f04202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Kiosk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73355204" name="541180a0-8e26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70042227" name="541180a0-8e26-11f0-8bfa-8be5e3f04202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Kiosk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42882164" name="be1209c0-8e26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58413874" name="be1209c0-8e26-11f0-8bfa-8be5e3f04202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Kiosk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Windfolie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76021459" name="5ce0f200-8e27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11690525" name="5ce0f200-8e27-11f0-8bfa-8be5e3f04202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1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Tramwartehalle Paradeplatz in Zürich</w:t>
          </w:r>
        </w:p>
        <w:p>
          <w:pPr>
            <w:spacing w:before="0" w:after="0"/>
          </w:pPr>
          <w:r>
            <w:t>473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footer.xml" Type="http://schemas.openxmlformats.org/officeDocument/2006/relationships/footer" Id="rId1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